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张译木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41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资源25;中制药25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张译木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110033—013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张译木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B4-207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