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张宗明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4~4周</w:t>
      </w:r>
    </w:p>
    <w:bookmarkStart w:id="1" w:name="1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中医八251;中医八252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中医八251;中医八252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