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淡安书院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张宏如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72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中医九25;中药九（屠呦呦班）25;中药九25;中西临九25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