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86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庞境怡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38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中医方法论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中医方法论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中医方法论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中医方法论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中医方法论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中医方法论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中医方法论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中医方法论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医疗社会史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中西临九25;中药九25;中药九（屠呦呦班）25;中医九25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