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崔婷婷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中药255;中药256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中药255;中药256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康复251;康复252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康复251;康复252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康复251;康复252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中药255;中药256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康复251;康复252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中药255;中药256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(400287—036)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护理241;护理242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(400287—038)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护理243;护理244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400287—040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大学生劳动教育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8~10周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崔婷婷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在线慕课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110033—017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形势与政策(三)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11~13周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崔婷婷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