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马克思主义学院·医学人文学院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宗刚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中西临23（灵素）班;中西临233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针推251;针推253;针推252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针推251;针推253;针推252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护理244;护理245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中华民族共同体概论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(r400070—001)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针推241;针推242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