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护理学院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姚峥嵘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14~16周</w:t>
      </w:r>
    </w:p>
    <w:bookmarkStart w:id="1" w:name="8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形势与政策(一)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(110031—021)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99-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护理251;护理254;护理253;护理255;护理252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