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中国传统文化与生活美学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中国传统文化与生活美学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思想道德修养与法律基础（预科）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思想道德修养与法律基础（预科）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养老241;中西临243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400287—030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刘芳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