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关素华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21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药学243;药学244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中西临九25;中药九25;中药九（屠呦呦班）25;中医九25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(r110908—002)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中西临九25;中药九25;中药九（屠呦呦班）25;中医九25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