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5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韩紫阳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8~12周</w:t>
      </w:r>
    </w:p>
    <w:bookmarkStart w:id="1" w:name="715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中医外治技术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(r023013—001)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