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2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裴可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9~12周</w:t>
      </w:r>
    </w:p>
    <w:bookmarkStart w:id="1" w:name="412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中西临23（灵素）班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