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章轶立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9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中西临专业导论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(020051—004)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肾内科实习基础与实践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