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王礼宁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3~17周</w:t>
      </w:r>
    </w:p>
    <w:bookmarkStart w:id="1" w:name="19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江苏省中西医结合医院第二教室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中西临22（省中西）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江苏省第二中医院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中西临22（省二中）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南京市中西医结合医院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常熟市中医医院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江阴市中医院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030537—006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中西医结合骨伤科学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王礼宁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张家港市中医医院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