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1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护理学院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谷利斌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1~9周</w:t>
      </w:r>
    </w:p>
    <w:bookmarkStart w:id="1" w:name="21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精神科护理学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精神科护理学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精神科护理学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(061015—005)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精神科护理学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(061015—006)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精神科护理学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精神科护理学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(061015—005)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精神科护理学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(061015—006)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精神科护理学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精神科护理学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精神科护理学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精神科护理学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精神科护理学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(061015—002)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