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焦文娟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22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(060064—002)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(060064—002)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(060064—001)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(060064—001)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(060064—003)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(060064—005)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(060064—004)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(060064—003)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(060064—005)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(060064—004)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(060064—006)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