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张钰群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22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(060766—001)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护理232;护理234,护理235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(060766—002)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护理老年23;护理231,护理233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(060766—001)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护理232;护理234,护理235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(060766—002)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护理老年23;护理231,护理233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