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5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谷宽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945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临床中药技能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(r020118—001)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