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蔡燕梅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0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中医八241;中医八243;中医八242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中医244;中医245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中医241;中医242;中医243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