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9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(020212—009)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(020212—009)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(028001—001)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(028001—001)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中医与周易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(r020215—001)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中医九25;中西临九25;中药九25;中药九（屠呦呦班）25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(028001—001)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中医与周易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(r020215—001)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中医九25;中西临九25;中药九25;中药九（屠呦呦班）25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(028001—001)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中国古代文学纵览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(r020213—001)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