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温芳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10~17周</w:t>
      </w:r>
    </w:p>
    <w:bookmarkStart w:id="1" w:name="73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方剂学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(020605—002)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