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沈怡婷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4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020330—001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中医学基础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李巧凤,沈怡婷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