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中西医结合学院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史鸣飞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4~13周</w:t>
      </w:r>
    </w:p>
    <w:bookmarkStart w:id="1" w:name="9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