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四67基础体育7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三89基础体育8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健身房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四89健美健身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三1011基础体育4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