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邹如铜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五45健美健身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五67基础体育3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室外篮球场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二1011篮球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