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一45基础体育2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(280124—038)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三45太极剑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综合训练馆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五45太极剑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(280124—046)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室外排球场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三67太极剑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一89羽毛球1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三89基础体育5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一1011基础体育4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