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蒋向华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一12基础体育2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室外篮球场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一45篮球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(280124—050)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室外篮球场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三67篮球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健身房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一89健美健身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(280122—043)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三89基础体育4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一1011基础体育3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(280122—048)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三1011基础体育5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