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苏玉凤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五12基础体育2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二45羽毛球2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三45羽毛球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五45网球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