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王向晨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一12基础体育3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三89基础体育10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五1011淡安基础体育1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