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毛雪晨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四12基础体育2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(280122—064)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五12基础体育3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四45彩带龙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(280124—072)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五45彩带龙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(280124—070)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四89彩带龙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(280122—069)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五89基础体育4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