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樊静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三45养老专项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四45基础体育1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三67养老专项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体育馆门厅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三89养老专项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