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林翔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笼式足球场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二45预科体育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一1011基础体育5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笼式足球场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二1011足球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