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李齐镇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四12三路长拳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二45三路长拳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笼式足球场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