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8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徐妍睫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08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武术馆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一45艺术体操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武术馆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二45艺术体操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一89基础体育2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二89基础体育7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(280124—037)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跆拳道馆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二1011排舞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(280122—075)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主馆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五1011淡安基础体育4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