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体育部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徐俊英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(280124—071)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瑜伽馆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五45瑜伽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(280124—052)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瑜伽馆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三67瑜伽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(280122—059)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四67基础体育2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(280124—064)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乒乓球馆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四89乒乓球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(280122—049)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西操场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五89基础体育1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(280122—077)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主馆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五1011淡安基础体育2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