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张星宇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(280124—020)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室外排球场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二45太极剑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四45排球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一89基础体育3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二89基础体育6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四89排球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(280122—071)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武术馆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二1011太极剑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五1011淡安基础体育1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