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笼式足球场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跆拳道馆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一89八段锦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一1011基础体育2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