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夏元庆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一45羽毛球2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五45羽毛球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(280122—067)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五67基础体育2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一89羽毛球2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(280122—072)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(280122—076)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五1011淡安基础体育3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