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陶李蕙苹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6~15周</w:t>
      </w:r>
    </w:p>
    <w:bookmarkStart w:id="1" w:name="83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