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0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0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(030847—048)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(030925—046)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中医221;中医223;中医222;中医225;中医224（无锡）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（无锡）中医八223;中医八221;中医八222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(030847—048)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（无锡）中医八223;中医八222;中医八221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（无锡）中医221;中医223;中医222;中医225;中医224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(030925—046)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（无锡）中医八223;中医八221;中医八222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（无锡）中医八223;中医八221;中医八222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（无锡）中医八223;中医八222;中医八221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无锡中医院第三教室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(030716—045)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（无锡）中医221;中医223;中医222;中医225;中医224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(030925—046)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中医八223;中医八221;中医八222（无锡）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无锡中医院第二教室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（无锡）中医221;中医223;中医222;中医225;中医224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