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99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陈琴珍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499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(031117—004)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常熟市中医医院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中西临22（常熟）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(031117—004)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常熟市中医医院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中西临22（常熟）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