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9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郭顺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11~12周</w:t>
      </w:r>
    </w:p>
    <w:bookmarkStart w:id="1" w:name="109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