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0278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薛珊珊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2~9周</w:t>
      </w:r>
    </w:p>
    <w:bookmarkStart w:id="1" w:name="10278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中医耳鼻喉科学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(030708—001)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6-404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（省中）中医221;中医222;中医224;中医223;中医225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