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878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针灸推拿学院·养生康复学院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蔡云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1~14周</w:t>
      </w:r>
    </w:p>
    <w:bookmarkStart w:id="1" w:name="1878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(030101—005)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中医235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(030101—005)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中医235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(030101—005)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中医235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(030101—005)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中医235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中医养生学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(050504—001)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南方中医23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中医养生学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(050504—001)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南方中医23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