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8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8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中医八223;中医八221;中医八222（常州）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常州市中医医院第二教室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（常州）中医221;中医223;中医222;中医225;中医224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