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武雪娟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眼镜加工与调整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眼镜加工与调整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