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6382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武相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6382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诊断学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(030850—001)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临床老年23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诊断学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(030850—001)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临床老年23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诊断学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(030850—001)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临床老年23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诊断学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(030850—001)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临床老年23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