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3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梁众擎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43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诊断学(含影像学)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康复241;康复242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诊断学(含影像学)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康复241;康复242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