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柏玉洁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视光学理论与方法Ⅱ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斜视弱视学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