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杨婷雯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1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（省中）中医（妇产）22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（省中）中医（妇产）22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急救医学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针推(视障)22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急救医学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针推221;针推222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