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32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杜斌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1~14周</w:t>
      </w:r>
    </w:p>
    <w:bookmarkStart w:id="1" w:name="132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1~4,10~14周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1~4,10~14周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1~4,10~14周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1~4,10~14周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中医学专业导论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(030066—005)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中医252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中医学专业导论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(030066—005)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中医252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